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1BF" w:rsidRPr="00BE2AE1" w:rsidRDefault="004E09E8" w:rsidP="00BE2AE1">
      <w:pPr>
        <w:pStyle w:val="Tytu"/>
        <w:tabs>
          <w:tab w:val="left" w:pos="851"/>
        </w:tabs>
        <w:spacing w:line="480" w:lineRule="auto"/>
        <w:jc w:val="center"/>
        <w:rPr>
          <w:rFonts w:cs="Times New Roman"/>
          <w:noProof/>
          <w:color w:val="0070C0"/>
          <w:sz w:val="40"/>
          <w:szCs w:val="40"/>
        </w:rPr>
      </w:pPr>
      <w:r>
        <w:rPr>
          <w:noProof/>
          <w:color w:val="0070C0"/>
          <w:sz w:val="56"/>
          <w:szCs w:val="40"/>
        </w:rPr>
        <w:t>Prostopadłościan</w:t>
      </w:r>
    </w:p>
    <w:p w:rsidR="00E161BF" w:rsidRDefault="004E09E8" w:rsidP="007A6848">
      <w:pPr>
        <w:spacing w:line="360" w:lineRule="auto"/>
        <w:ind w:left="360"/>
        <w:jc w:val="center"/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</w:pPr>
      <w:r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P</w:t>
      </w:r>
      <w:r w:rsidR="00BE2AE1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rostopadłościan,</w:t>
      </w:r>
      <w:r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 xml:space="preserve"> to graniastosłup,</w:t>
      </w:r>
      <w:r w:rsidR="00BE2AE1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 xml:space="preserve"> którego wszystkie</w:t>
      </w:r>
      <w:r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 xml:space="preserve"> ściany są prostokątami</w:t>
      </w:r>
      <w:r w:rsidR="00BE2AE1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.</w:t>
      </w:r>
    </w:p>
    <w:p w:rsidR="004E09E8" w:rsidRDefault="00881BF2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  <w:bookmarkStart w:id="0" w:name="_GoBack"/>
      <w:bookmarkEnd w:id="0"/>
      <w:r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9349697" wp14:editId="51821338">
                <wp:simplePos x="0" y="0"/>
                <wp:positionH relativeFrom="column">
                  <wp:posOffset>2242576</wp:posOffset>
                </wp:positionH>
                <wp:positionV relativeFrom="paragraph">
                  <wp:posOffset>35560</wp:posOffset>
                </wp:positionV>
                <wp:extent cx="395605" cy="439420"/>
                <wp:effectExtent l="0" t="0" r="0" b="0"/>
                <wp:wrapNone/>
                <wp:docPr id="11" name="Pole tekstow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605" cy="439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1BF2" w:rsidRPr="00881BF2" w:rsidRDefault="00881BF2" w:rsidP="00881BF2">
                            <w:pPr>
                              <w:rPr>
                                <w:rFonts w:ascii="Arial Narrow" w:hAnsi="Arial Narrow"/>
                                <w:color w:val="00B0F0"/>
                                <w:sz w:val="28"/>
                                <w14:textOutline w14:w="9525" w14:cap="rnd" w14:cmpd="sng" w14:algn="ctr">
                                  <w14:solidFill>
                                    <w14:srgbClr w14:val="00B0F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B0F0"/>
                                <w:sz w:val="28"/>
                                <w14:textOutline w14:w="9525" w14:cap="rnd" w14:cmpd="sng" w14:algn="ctr">
                                  <w14:solidFill>
                                    <w14:srgbClr w14:val="00B0F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D</w:t>
                            </w:r>
                            <w:r w:rsidRPr="00881BF2">
                              <w:rPr>
                                <w:rFonts w:ascii="Arial Narrow" w:hAnsi="Arial Narrow"/>
                                <w:color w:val="00B0F0"/>
                                <w:sz w:val="28"/>
                                <w:vertAlign w:val="subscript"/>
                                <w14:textOutline w14:w="9525" w14:cap="rnd" w14:cmpd="sng" w14:algn="ctr">
                                  <w14:solidFill>
                                    <w14:srgbClr w14:val="00B0F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1" o:spid="_x0000_s1026" type="#_x0000_t202" style="position:absolute;left:0;text-align:left;margin-left:176.6pt;margin-top:2.8pt;width:31.15pt;height:34.6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" filled="f" stroked="f" strokeweight=".5pt">
                <v:textbox>
                  <w:txbxContent>
                    <w:p w:rsidR="00881BF2" w:rsidRPr="00881BF2" w:rsidRDefault="00881BF2" w:rsidP="00881BF2">
                      <w:pPr>
                        <w:rPr>
                          <w:rFonts w:ascii="Arial Narrow" w:hAnsi="Arial Narrow"/>
                          <w:color w:val="00B0F0"/>
                          <w:sz w:val="28"/>
                          <w14:textOutline w14:w="9525" w14:cap="rnd" w14:cmpd="sng" w14:algn="ctr">
                            <w14:solidFill>
                              <w14:srgbClr w14:val="00B0F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 Narrow" w:hAnsi="Arial Narrow"/>
                          <w:color w:val="00B0F0"/>
                          <w:sz w:val="28"/>
                          <w14:textOutline w14:w="9525" w14:cap="rnd" w14:cmpd="sng" w14:algn="ctr">
                            <w14:solidFill>
                              <w14:srgbClr w14:val="00B0F0"/>
                            </w14:solidFill>
                            <w14:prstDash w14:val="solid"/>
                            <w14:bevel/>
                          </w14:textOutline>
                        </w:rPr>
                        <w:t>D</w:t>
                      </w:r>
                      <w:r w:rsidRPr="00881BF2">
                        <w:rPr>
                          <w:rFonts w:ascii="Arial Narrow" w:hAnsi="Arial Narrow"/>
                          <w:color w:val="00B0F0"/>
                          <w:sz w:val="28"/>
                          <w:vertAlign w:val="subscript"/>
                          <w14:textOutline w14:w="9525" w14:cap="rnd" w14:cmpd="sng" w14:algn="ctr">
                            <w14:solidFill>
                              <w14:srgbClr w14:val="00B0F0"/>
                            </w14:solidFill>
                            <w14:prstDash w14:val="solid"/>
                            <w14:bevel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A957A60" wp14:editId="5384A87D">
                <wp:simplePos x="0" y="0"/>
                <wp:positionH relativeFrom="column">
                  <wp:posOffset>3823970</wp:posOffset>
                </wp:positionH>
                <wp:positionV relativeFrom="paragraph">
                  <wp:posOffset>34388</wp:posOffset>
                </wp:positionV>
                <wp:extent cx="395605" cy="439420"/>
                <wp:effectExtent l="0" t="0" r="0" b="0"/>
                <wp:wrapNone/>
                <wp:docPr id="10" name="Pole tekstow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605" cy="439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1BF2" w:rsidRPr="00881BF2" w:rsidRDefault="00881BF2" w:rsidP="00881BF2">
                            <w:pPr>
                              <w:rPr>
                                <w:rFonts w:ascii="Arial Narrow" w:hAnsi="Arial Narrow"/>
                                <w:color w:val="00B0F0"/>
                                <w:sz w:val="28"/>
                                <w14:textOutline w14:w="9525" w14:cap="rnd" w14:cmpd="sng" w14:algn="ctr">
                                  <w14:solidFill>
                                    <w14:srgbClr w14:val="00B0F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B0F0"/>
                                <w:sz w:val="28"/>
                                <w14:textOutline w14:w="9525" w14:cap="rnd" w14:cmpd="sng" w14:algn="ctr">
                                  <w14:solidFill>
                                    <w14:srgbClr w14:val="00B0F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C</w:t>
                            </w:r>
                            <w:r w:rsidRPr="00881BF2">
                              <w:rPr>
                                <w:rFonts w:ascii="Arial Narrow" w:hAnsi="Arial Narrow"/>
                                <w:color w:val="00B0F0"/>
                                <w:sz w:val="28"/>
                                <w:vertAlign w:val="subscript"/>
                                <w14:textOutline w14:w="9525" w14:cap="rnd" w14:cmpd="sng" w14:algn="ctr">
                                  <w14:solidFill>
                                    <w14:srgbClr w14:val="00B0F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10" o:spid="_x0000_s1027" type="#_x0000_t202" style="position:absolute;left:0;text-align:left;margin-left:301.1pt;margin-top:2.7pt;width:31.15pt;height:34.6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" filled="f" stroked="f" strokeweight=".5pt">
                <v:textbox>
                  <w:txbxContent>
                    <w:p w:rsidR="00881BF2" w:rsidRPr="00881BF2" w:rsidRDefault="00881BF2" w:rsidP="00881BF2">
                      <w:pPr>
                        <w:rPr>
                          <w:rFonts w:ascii="Arial Narrow" w:hAnsi="Arial Narrow"/>
                          <w:color w:val="00B0F0"/>
                          <w:sz w:val="28"/>
                          <w14:textOutline w14:w="9525" w14:cap="rnd" w14:cmpd="sng" w14:algn="ctr">
                            <w14:solidFill>
                              <w14:srgbClr w14:val="00B0F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 Narrow" w:hAnsi="Arial Narrow"/>
                          <w:color w:val="00B0F0"/>
                          <w:sz w:val="28"/>
                          <w14:textOutline w14:w="9525" w14:cap="rnd" w14:cmpd="sng" w14:algn="ctr">
                            <w14:solidFill>
                              <w14:srgbClr w14:val="00B0F0"/>
                            </w14:solidFill>
                            <w14:prstDash w14:val="solid"/>
                            <w14:bevel/>
                          </w14:textOutline>
                        </w:rPr>
                        <w:t>C</w:t>
                      </w:r>
                      <w:r w:rsidRPr="00881BF2">
                        <w:rPr>
                          <w:rFonts w:ascii="Arial Narrow" w:hAnsi="Arial Narrow"/>
                          <w:color w:val="00B0F0"/>
                          <w:sz w:val="28"/>
                          <w:vertAlign w:val="subscript"/>
                          <w14:textOutline w14:w="9525" w14:cap="rnd" w14:cmpd="sng" w14:algn="ctr">
                            <w14:solidFill>
                              <w14:srgbClr w14:val="00B0F0"/>
                            </w14:solidFill>
                            <w14:prstDash w14:val="solid"/>
                            <w14:bevel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680FD1">
        <w:rPr>
          <w:rFonts w:ascii="Times New Roman" w:hAnsi="Times New Roman" w:cs="Times New Roman"/>
          <w:noProof/>
          <w:sz w:val="32"/>
          <w:szCs w:val="32"/>
          <w:lang w:eastAsia="pl-PL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9EB2C78" wp14:editId="6E15AF44">
                <wp:simplePos x="0" y="0"/>
                <wp:positionH relativeFrom="column">
                  <wp:posOffset>1877158</wp:posOffset>
                </wp:positionH>
                <wp:positionV relativeFrom="paragraph">
                  <wp:posOffset>300502</wp:posOffset>
                </wp:positionV>
                <wp:extent cx="2166620" cy="3220720"/>
                <wp:effectExtent l="0" t="19050" r="43180" b="17780"/>
                <wp:wrapNone/>
                <wp:docPr id="3" name="Grupa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6620" cy="3220720"/>
                          <a:chOff x="0" y="0"/>
                          <a:chExt cx="2166620" cy="3220720"/>
                        </a:xfrm>
                      </wpg:grpSpPr>
                      <wpg:grpSp>
                        <wpg:cNvPr id="67" name="Grupa 67"/>
                        <wpg:cNvGrpSpPr/>
                        <wpg:grpSpPr>
                          <a:xfrm>
                            <a:off x="0" y="0"/>
                            <a:ext cx="2166620" cy="3220720"/>
                            <a:chOff x="0" y="17585"/>
                            <a:chExt cx="2166828" cy="2253785"/>
                          </a:xfrm>
                        </wpg:grpSpPr>
                        <wps:wsp>
                          <wps:cNvPr id="47" name="AutoShap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7585"/>
                              <a:ext cx="2163505" cy="2253785"/>
                            </a:xfrm>
                            <a:prstGeom prst="cube">
                              <a:avLst>
                                <a:gd name="adj" fmla="val 27481"/>
                              </a:avLst>
                            </a:prstGeom>
                            <a:noFill/>
                            <a:ln w="19050">
                              <a:solidFill>
                                <a:srgbClr val="3366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Line 8"/>
                          <wps:cNvCnPr/>
                          <wps:spPr bwMode="auto">
                            <a:xfrm flipH="1">
                              <a:off x="606669" y="17585"/>
                              <a:ext cx="1" cy="1774574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3366FF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Line 9"/>
                          <wps:cNvCnPr/>
                          <wps:spPr bwMode="auto">
                            <a:xfrm flipV="1">
                              <a:off x="0" y="1816198"/>
                              <a:ext cx="606670" cy="447279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3366FF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Line 10"/>
                          <wps:cNvCnPr/>
                          <wps:spPr bwMode="auto">
                            <a:xfrm flipH="1" flipV="1">
                              <a:off x="606669" y="1816376"/>
                              <a:ext cx="1560159" cy="40952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3366FF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" name="Łącznik prostoliniowy 66"/>
                          <wps:cNvCnPr/>
                          <wps:spPr>
                            <a:xfrm>
                              <a:off x="2162907" y="19320"/>
                              <a:ext cx="3921" cy="1838027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73" name="Łącznik prostoliniowy 73"/>
                        <wps:cNvCnPr/>
                        <wps:spPr>
                          <a:xfrm>
                            <a:off x="606669" y="0"/>
                            <a:ext cx="962213" cy="322072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a 3" o:spid="_x0000_s1026" style="position:absolute;margin-left:147.8pt;margin-top:23.65pt;width:170.6pt;height:253.6pt;z-index:251669504" coordsize="21666,32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">
                <v:group id="Grupa 67" o:spid="_x0000_s1027" style="position:absolute;width:21666;height:32207" coordorigin=",175" coordsize="21668,22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shapetype id="_x0000_t16" coordsize="21600,21600" o:spt="16" adj="5400" path="m@0,l0@0,,21600@1,21600,21600@2,21600,xem0@0nfl@1@0,21600,em@1@0nfl@1,21600e">
                    <v:stroke joinstyle="miter"/>
                    <v:formulas>
                      <v:f eqn="val #0"/>
                      <v:f eqn="sum width 0 #0"/>
                      <v:f eqn="sum height 0 #0"/>
                      <v:f eqn="mid height #0"/>
                      <v:f eqn="prod @1 1 2"/>
                      <v:f eqn="prod @2 1 2"/>
                      <v:f eqn="mid width #0"/>
                    </v:formulas>
                    <v:path o:extrusionok="f" gradientshapeok="t" limo="10800,10800" o:connecttype="custom" o:connectlocs="@6,0;@4,@0;0,@3;@4,21600;@1,@3;21600,@5" o:connectangles="270,270,180,90,0,0" textboxrect="0,@0,@1,21600"/>
                    <v:handles>
                      <v:h position="topLeft,#0" switch="" yrange="0,21600"/>
                    </v:handles>
                    <o:complex v:ext="view"/>
                  </v:shapetype>
                  <v:shape id="AutoShape 7" o:spid="_x0000_s1028" type="#_x0000_t16" style="position:absolute;top:175;width:21635;height:225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5kdMQA&#10;AADbAAAADwAAAGRycy9kb3ducmV2LnhtbESPQWsCMRSE74L/ITyhN81aal1Wo4hiKYKHqtgeH5vn&#10;ZnHzsm5SXf+9EQo9DjPzDTOdt7YSV2p86VjBcJCAIM6dLrlQcNiv+ykIH5A1Vo5JwZ08zGfdzhQz&#10;7W78RdddKESEsM9QgQmhzqT0uSGLfuBq4uidXGMxRNkUUjd4i3BbydckeZcWS44LBmtaGsrPu1+r&#10;oA35llZV+vNt7CpdX474MdpclHrptYsJiEBt+A//tT+1grcxPL/EH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uZHTEAAAA2wAAAA8AAAAAAAAAAAAAAAAAmAIAAGRycy9k&#10;b3ducmV2LnhtbFBLBQYAAAAABAAEAPUAAACJAwAAAAA=&#10;" adj="5936" filled="f" strokecolor="#36f" strokeweight="1.5pt"/>
                  <v:line id="Line 8" o:spid="_x0000_s1029" style="position:absolute;flip:x;visibility:visible;mso-wrap-style:square" from="6066,175" to="6066,17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VtBbwAAADbAAAADwAAAGRycy9kb3ducmV2LnhtbERPSwrCMBDdC94hjOBOU0VUalMRRdGl&#10;nwMMzdhWm0lpolZPbxaCy8f7J8vWVOJJjSstKxgNIxDEmdUl5wou5+1gDsJ5ZI2VZVLwJgfLtNtJ&#10;MNb2xUd6nnwuQgi7GBUU3texlC4ryKAb2po4cFfbGPQBNrnUDb5CuKnkOIqm0mDJoaHAmtYFZffT&#10;wyiY2nyzvR4+u+q2H693UW3PM5oo1e+1qwUIT63/i3/uvVYwCWPDl/ADZPoF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EbVtBbwAAADbAAAADwAAAAAAAAAAAAAAAAChAgAA&#10;ZHJzL2Rvd25yZXYueG1sUEsFBgAAAAAEAAQA+QAAAIoDAAAAAA==&#10;" strokecolor="#36f" strokeweight="1.5pt">
                    <v:stroke dashstyle="dash"/>
                  </v:line>
                  <v:line id="Line 9" o:spid="_x0000_s1030" style="position:absolute;flip:y;visibility:visible;mso-wrap-style:square" from="0,18161" to="6066,226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nInr8AAADbAAAADwAAAGRycy9kb3ducmV2LnhtbESPzQrCMBCE74LvEFbwpqki/lSjiKLo&#10;0Z8HWJq1rTab0kStPr0RBI/DzHzDzBa1KcSDKpdbVtDrRiCIE6tzThWcT5vOGITzyBoLy6TgRQ4W&#10;82ZjhrG2Tz7Q4+hTESDsYlSQeV/GUrokI4Oua0vi4F1sZdAHWaVSV/gMcFPIfhQNpcGcw0KGJa0y&#10;Sm7Hu1EwtOl6c9m/t8V1119to9KeRjRQqt2ql1MQnmr/D//aO61gMIHvl/AD5Pw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vnInr8AAADbAAAADwAAAAAAAAAAAAAAAACh&#10;AgAAZHJzL2Rvd25yZXYueG1sUEsFBgAAAAAEAAQA+QAAAI0DAAAAAA==&#10;" strokecolor="#36f" strokeweight="1.5pt">
                    <v:stroke dashstyle="dash"/>
                  </v:line>
                  <v:line id="Line 10" o:spid="_x0000_s1031" style="position:absolute;flip:x y;visibility:visible;mso-wrap-style:square" from="6066,18163" to="21668,18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1jTrwAAADbAAAADwAAAGRycy9kb3ducmV2LnhtbERPSwrCMBDdC94hjOBOUwVFqlGKICq4&#10;8QNux2Zsis2kNFHr7c1CcPl4/8WqtZV4UeNLxwpGwwQEce50yYWCy3kzmIHwAVlj5ZgUfMjDatnt&#10;LDDV7s1Hep1CIWII+xQVmBDqVEqfG7Loh64mjtzdNRZDhE0hdYPvGG4rOU6SqbRYcmwwWNPaUP44&#10;Pa2CfWZmR309lJuHuck2m1K2vTyV6vfabA4iUBv+4p97pxVM4vr4Jf4AufwC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AQ1jTrwAAADbAAAADwAAAAAAAAAAAAAAAAChAgAA&#10;ZHJzL2Rvd25yZXYueG1sUEsFBgAAAAAEAAQA+QAAAIoDAAAAAA==&#10;" strokecolor="#36f" strokeweight="1.5pt">
                    <v:stroke dashstyle="dash"/>
                  </v:line>
                  <v:line id="Łącznik prostoliniowy 66" o:spid="_x0000_s1032" style="position:absolute;visibility:visible;mso-wrap-style:square" from="21629,193" to="21668,18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USqsMAAADbAAAADwAAAGRycy9kb3ducmV2LnhtbESPQWsCMRSE7wX/Q3hCbzWryKKrUaog&#10;CKWIVvD6TJ67azcvyybV9N83gtDjMDPfMPNltI24UedrxwqGgwwEsXam5lLB8WvzNgHhA7LBxjEp&#10;+CUPy0XvZY6FcXfe0+0QSpEg7AtUUIXQFlJ6XZFFP3AtcfIurrMYkuxKaTq8J7ht5CjLcmmx5rRQ&#10;YUvrivT34ccqOF2n512stRnzef8x3vr4qVcrpV778X0GIlAM/+Fne2sU5Dk8vqQfIB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lEqrDAAAA2wAAAA8AAAAAAAAAAAAA&#10;AAAAoQIAAGRycy9kb3ducmV2LnhtbFBLBQYAAAAABAAEAPkAAACRAwAAAAA=&#10;" strokecolor="red" strokeweight="2.25pt"/>
                </v:group>
                <v:line id="Łącznik prostoliniowy 73" o:spid="_x0000_s1033" style="position:absolute;visibility:visible;mso-wrap-style:square" from="6066,0" to="15688,32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loUcUAAADbAAAADwAAAGRycy9kb3ducmV2LnhtbESPT2vCQBDF74LfYRnBm26qUCVmleIf&#10;kGIPaul5zE42abOzIbvV1E/fLRQ8Pt6835uXrTpbiyu1vnKs4GmcgCDOna7YKHg/70ZzED4ga6wd&#10;k4If8rBa9nsZptrd+EjXUzAiQtinqKAMoUml9HlJFv3YNcTRK1xrMUTZGqlbvEW4reUkSZ6lxYpj&#10;Q4kNrUvKv07fNr5hD9Wn2W4u89nrfbedfJi3fWGUGg66lwWIQF14HP+n91rBbAp/WyIA5P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ZloUcUAAADbAAAADwAAAAAAAAAA&#10;AAAAAAChAgAAZHJzL2Rvd25yZXYueG1sUEsFBgAAAAAEAAQA+QAAAJMDAAAAAA==&#10;" strokecolor="#92d050" strokeweight="2.25pt"/>
              </v:group>
            </w:pict>
          </mc:Fallback>
        </mc:AlternateContent>
      </w:r>
    </w:p>
    <w:p w:rsidR="00E161BF" w:rsidRDefault="00881BF2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  <w:r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C05A0C9" wp14:editId="0EF620F4">
                <wp:simplePos x="0" y="0"/>
                <wp:positionH relativeFrom="column">
                  <wp:posOffset>3215738</wp:posOffset>
                </wp:positionH>
                <wp:positionV relativeFrom="paragraph">
                  <wp:posOffset>178435</wp:posOffset>
                </wp:positionV>
                <wp:extent cx="395605" cy="439420"/>
                <wp:effectExtent l="0" t="0" r="0" b="0"/>
                <wp:wrapNone/>
                <wp:docPr id="9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605" cy="439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1BF2" w:rsidRPr="00881BF2" w:rsidRDefault="00881BF2" w:rsidP="00881BF2">
                            <w:pPr>
                              <w:rPr>
                                <w:rFonts w:ascii="Arial Narrow" w:hAnsi="Arial Narrow"/>
                                <w:color w:val="00B0F0"/>
                                <w:sz w:val="28"/>
                                <w14:textOutline w14:w="9525" w14:cap="rnd" w14:cmpd="sng" w14:algn="ctr">
                                  <w14:solidFill>
                                    <w14:srgbClr w14:val="00B0F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B0F0"/>
                                <w:sz w:val="28"/>
                                <w14:textOutline w14:w="9525" w14:cap="rnd" w14:cmpd="sng" w14:algn="ctr">
                                  <w14:solidFill>
                                    <w14:srgbClr w14:val="00B0F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B</w:t>
                            </w:r>
                            <w:r w:rsidRPr="00881BF2">
                              <w:rPr>
                                <w:rFonts w:ascii="Arial Narrow" w:hAnsi="Arial Narrow"/>
                                <w:color w:val="00B0F0"/>
                                <w:sz w:val="28"/>
                                <w:vertAlign w:val="subscript"/>
                                <w14:textOutline w14:w="9525" w14:cap="rnd" w14:cmpd="sng" w14:algn="ctr">
                                  <w14:solidFill>
                                    <w14:srgbClr w14:val="00B0F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9" o:spid="_x0000_s1028" type="#_x0000_t202" style="position:absolute;left:0;text-align:left;margin-left:253.2pt;margin-top:14.05pt;width:31.15pt;height:34.6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" filled="f" stroked="f" strokeweight=".5pt">
                <v:textbox>
                  <w:txbxContent>
                    <w:p w:rsidR="00881BF2" w:rsidRPr="00881BF2" w:rsidRDefault="00881BF2" w:rsidP="00881BF2">
                      <w:pPr>
                        <w:rPr>
                          <w:rFonts w:ascii="Arial Narrow" w:hAnsi="Arial Narrow"/>
                          <w:color w:val="00B0F0"/>
                          <w:sz w:val="28"/>
                          <w14:textOutline w14:w="9525" w14:cap="rnd" w14:cmpd="sng" w14:algn="ctr">
                            <w14:solidFill>
                              <w14:srgbClr w14:val="00B0F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 Narrow" w:hAnsi="Arial Narrow"/>
                          <w:color w:val="00B0F0"/>
                          <w:sz w:val="28"/>
                          <w14:textOutline w14:w="9525" w14:cap="rnd" w14:cmpd="sng" w14:algn="ctr">
                            <w14:solidFill>
                              <w14:srgbClr w14:val="00B0F0"/>
                            </w14:solidFill>
                            <w14:prstDash w14:val="solid"/>
                            <w14:bevel/>
                          </w14:textOutline>
                        </w:rPr>
                        <w:t>B</w:t>
                      </w:r>
                      <w:r w:rsidRPr="00881BF2">
                        <w:rPr>
                          <w:rFonts w:ascii="Arial Narrow" w:hAnsi="Arial Narrow"/>
                          <w:color w:val="00B0F0"/>
                          <w:sz w:val="28"/>
                          <w:vertAlign w:val="subscript"/>
                          <w14:textOutline w14:w="9525" w14:cap="rnd" w14:cmpd="sng" w14:algn="ctr">
                            <w14:solidFill>
                              <w14:srgbClr w14:val="00B0F0"/>
                            </w14:solidFill>
                            <w14:prstDash w14:val="solid"/>
                            <w14:bevel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D058CEF" wp14:editId="28FC6EEA">
                <wp:simplePos x="0" y="0"/>
                <wp:positionH relativeFrom="column">
                  <wp:posOffset>1596879</wp:posOffset>
                </wp:positionH>
                <wp:positionV relativeFrom="paragraph">
                  <wp:posOffset>211455</wp:posOffset>
                </wp:positionV>
                <wp:extent cx="395605" cy="439420"/>
                <wp:effectExtent l="0" t="0" r="0" b="0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605" cy="439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1BF2" w:rsidRPr="00881BF2" w:rsidRDefault="00881BF2" w:rsidP="00881BF2">
                            <w:pPr>
                              <w:rPr>
                                <w:rFonts w:ascii="Arial Narrow" w:hAnsi="Arial Narrow"/>
                                <w:color w:val="00B0F0"/>
                                <w:sz w:val="28"/>
                                <w14:textOutline w14:w="9525" w14:cap="rnd" w14:cmpd="sng" w14:algn="ctr">
                                  <w14:solidFill>
                                    <w14:srgbClr w14:val="00B0F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81BF2">
                              <w:rPr>
                                <w:rFonts w:ascii="Arial Narrow" w:hAnsi="Arial Narrow"/>
                                <w:color w:val="00B0F0"/>
                                <w:sz w:val="28"/>
                                <w14:textOutline w14:w="9525" w14:cap="rnd" w14:cmpd="sng" w14:algn="ctr">
                                  <w14:solidFill>
                                    <w14:srgbClr w14:val="00B0F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</w:t>
                            </w:r>
                            <w:r w:rsidRPr="00881BF2">
                              <w:rPr>
                                <w:rFonts w:ascii="Arial Narrow" w:hAnsi="Arial Narrow"/>
                                <w:color w:val="00B0F0"/>
                                <w:sz w:val="28"/>
                                <w:vertAlign w:val="subscript"/>
                                <w14:textOutline w14:w="9525" w14:cap="rnd" w14:cmpd="sng" w14:algn="ctr">
                                  <w14:solidFill>
                                    <w14:srgbClr w14:val="00B0F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8" o:spid="_x0000_s1029" type="#_x0000_t202" style="position:absolute;left:0;text-align:left;margin-left:125.75pt;margin-top:16.65pt;width:31.15pt;height:34.6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" filled="f" stroked="f" strokeweight=".5pt">
                <v:textbox>
                  <w:txbxContent>
                    <w:p w:rsidR="00881BF2" w:rsidRPr="00881BF2" w:rsidRDefault="00881BF2" w:rsidP="00881BF2">
                      <w:pPr>
                        <w:rPr>
                          <w:rFonts w:ascii="Arial Narrow" w:hAnsi="Arial Narrow"/>
                          <w:color w:val="00B0F0"/>
                          <w:sz w:val="28"/>
                          <w14:textOutline w14:w="9525" w14:cap="rnd" w14:cmpd="sng" w14:algn="ctr">
                            <w14:solidFill>
                              <w14:srgbClr w14:val="00B0F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881BF2">
                        <w:rPr>
                          <w:rFonts w:ascii="Arial Narrow" w:hAnsi="Arial Narrow"/>
                          <w:color w:val="00B0F0"/>
                          <w:sz w:val="28"/>
                          <w14:textOutline w14:w="9525" w14:cap="rnd" w14:cmpd="sng" w14:algn="ctr">
                            <w14:solidFill>
                              <w14:srgbClr w14:val="00B0F0"/>
                            </w14:solidFill>
                            <w14:prstDash w14:val="solid"/>
                            <w14:bevel/>
                          </w14:textOutline>
                        </w:rPr>
                        <w:t>A</w:t>
                      </w:r>
                      <w:r w:rsidRPr="00881BF2">
                        <w:rPr>
                          <w:rFonts w:ascii="Arial Narrow" w:hAnsi="Arial Narrow"/>
                          <w:color w:val="00B0F0"/>
                          <w:sz w:val="28"/>
                          <w:vertAlign w:val="subscript"/>
                          <w14:textOutline w14:w="9525" w14:cap="rnd" w14:cmpd="sng" w14:algn="ctr">
                            <w14:solidFill>
                              <w14:srgbClr w14:val="00B0F0"/>
                            </w14:solidFill>
                            <w14:prstDash w14:val="solid"/>
                            <w14:bevel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E161BF" w:rsidRDefault="00CF0997" w:rsidP="00DD43C8">
      <w:pPr>
        <w:spacing w:line="360" w:lineRule="auto"/>
        <w:ind w:left="720"/>
        <w:rPr>
          <w:rFonts w:ascii="Times New Roman" w:hAnsi="Times New Roman" w:cs="Times New Roman"/>
          <w:noProof/>
          <w:sz w:val="32"/>
          <w:szCs w:val="32"/>
          <w:lang w:eastAsia="pl-PL"/>
        </w:rPr>
      </w:pPr>
      <w:r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2F39EF" wp14:editId="77CE6D99">
                <wp:simplePos x="0" y="0"/>
                <wp:positionH relativeFrom="column">
                  <wp:posOffset>2848199</wp:posOffset>
                </wp:positionH>
                <wp:positionV relativeFrom="paragraph">
                  <wp:posOffset>589168</wp:posOffset>
                </wp:positionV>
                <wp:extent cx="395605" cy="593387"/>
                <wp:effectExtent l="0" t="0" r="0" b="0"/>
                <wp:wrapNone/>
                <wp:docPr id="74" name="Pole tekstow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605" cy="5933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0997" w:rsidRPr="00B115A7" w:rsidRDefault="00CF0997" w:rsidP="00CF0997">
                            <w:pPr>
                              <w:rPr>
                                <w:sz w:val="48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48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74" o:spid="_x0000_s1026" type="#_x0000_t202" style="position:absolute;left:0;text-align:left;margin-left:224.25pt;margin-top:46.4pt;width:31.15pt;height:46.7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" filled="f" stroked="f" strokeweight=".5pt">
                <v:textbox>
                  <w:txbxContent>
                    <w:p w:rsidR="00CF0997" w:rsidRPr="00B115A7" w:rsidRDefault="00CF0997" w:rsidP="00CF0997">
                      <w:pPr>
                        <w:rPr>
                          <w:sz w:val="48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48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4E09E8"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4F7660" wp14:editId="147D1B04">
                <wp:simplePos x="0" y="0"/>
                <wp:positionH relativeFrom="column">
                  <wp:posOffset>4040627</wp:posOffset>
                </wp:positionH>
                <wp:positionV relativeFrom="paragraph">
                  <wp:posOffset>526915</wp:posOffset>
                </wp:positionV>
                <wp:extent cx="395605" cy="593387"/>
                <wp:effectExtent l="0" t="0" r="0" b="0"/>
                <wp:wrapNone/>
                <wp:docPr id="68" name="Pole tekstow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605" cy="5933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15A7" w:rsidRPr="00B115A7" w:rsidRDefault="004E09E8">
                            <w:pPr>
                              <w:rPr>
                                <w:sz w:val="48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48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68" o:spid="_x0000_s1027" type="#_x0000_t202" style="position:absolute;left:0;text-align:left;margin-left:318.15pt;margin-top:41.5pt;width:31.15pt;height:46.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" filled="f" stroked="f" strokeweight=".5pt">
                <v:textbox>
                  <w:txbxContent>
                    <w:p w:rsidR="00B115A7" w:rsidRPr="00B115A7" w:rsidRDefault="004E09E8">
                      <w:pPr>
                        <w:rPr>
                          <w:sz w:val="48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48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E161BF">
        <w:rPr>
          <w:rFonts w:ascii="Times New Roman" w:hAnsi="Times New Roman" w:cs="Times New Roman"/>
          <w:noProof/>
          <w:sz w:val="32"/>
          <w:szCs w:val="32"/>
          <w:lang w:eastAsia="pl-PL"/>
        </w:rPr>
        <w:br/>
      </w:r>
    </w:p>
    <w:p w:rsidR="00780310" w:rsidRDefault="00780310" w:rsidP="00721099">
      <w:pPr>
        <w:spacing w:line="360" w:lineRule="auto"/>
        <w:rPr>
          <w:rFonts w:ascii="Cambria" w:hAnsi="Cambria" w:cs="Cambria"/>
          <w:color w:val="215868"/>
          <w:kern w:val="28"/>
          <w:sz w:val="36"/>
          <w:szCs w:val="36"/>
          <w:lang w:eastAsia="pl-PL"/>
        </w:rPr>
      </w:pPr>
    </w:p>
    <w:p w:rsidR="00E161BF" w:rsidRPr="007A6848" w:rsidRDefault="00881BF2" w:rsidP="00721099">
      <w:pPr>
        <w:spacing w:line="360" w:lineRule="auto"/>
        <w:rPr>
          <w:rFonts w:ascii="Cambria" w:hAnsi="Cambria" w:cs="Cambria"/>
          <w:color w:val="215868"/>
          <w:kern w:val="28"/>
          <w:sz w:val="36"/>
          <w:szCs w:val="36"/>
          <w:lang w:eastAsia="pl-PL"/>
        </w:rPr>
      </w:pPr>
      <w:r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E822FA3" wp14:editId="036A4920">
                <wp:simplePos x="0" y="0"/>
                <wp:positionH relativeFrom="column">
                  <wp:posOffset>2250538</wp:posOffset>
                </wp:positionH>
                <wp:positionV relativeFrom="paragraph">
                  <wp:posOffset>467995</wp:posOffset>
                </wp:positionV>
                <wp:extent cx="395605" cy="439420"/>
                <wp:effectExtent l="0" t="0" r="0" b="0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605" cy="439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1BF2" w:rsidRPr="00881BF2" w:rsidRDefault="00881BF2" w:rsidP="00881BF2">
                            <w:pPr>
                              <w:rPr>
                                <w:rFonts w:ascii="Arial Narrow" w:hAnsi="Arial Narrow"/>
                                <w:color w:val="00B0F0"/>
                                <w:sz w:val="28"/>
                                <w14:textOutline w14:w="9525" w14:cap="rnd" w14:cmpd="sng" w14:algn="ctr">
                                  <w14:solidFill>
                                    <w14:srgbClr w14:val="00B0F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81BF2">
                              <w:rPr>
                                <w:rFonts w:ascii="Arial Narrow" w:hAnsi="Arial Narrow"/>
                                <w:color w:val="00B0F0"/>
                                <w:sz w:val="28"/>
                                <w14:textOutline w14:w="9525" w14:cap="rnd" w14:cmpd="sng" w14:algn="ctr">
                                  <w14:solidFill>
                                    <w14:srgbClr w14:val="00B0F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7" o:spid="_x0000_s1032" type="#_x0000_t202" style="position:absolute;margin-left:177.2pt;margin-top:36.85pt;width:31.15pt;height:34.6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" filled="f" stroked="f" strokeweight=".5pt">
                <v:textbox>
                  <w:txbxContent>
                    <w:p w:rsidR="00881BF2" w:rsidRPr="00881BF2" w:rsidRDefault="00881BF2" w:rsidP="00881BF2">
                      <w:pPr>
                        <w:rPr>
                          <w:rFonts w:ascii="Arial Narrow" w:hAnsi="Arial Narrow"/>
                          <w:color w:val="00B0F0"/>
                          <w:sz w:val="28"/>
                          <w14:textOutline w14:w="9525" w14:cap="rnd" w14:cmpd="sng" w14:algn="ctr">
                            <w14:solidFill>
                              <w14:srgbClr w14:val="00B0F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881BF2">
                        <w:rPr>
                          <w:rFonts w:ascii="Arial Narrow" w:hAnsi="Arial Narrow"/>
                          <w:color w:val="00B0F0"/>
                          <w:sz w:val="28"/>
                          <w14:textOutline w14:w="9525" w14:cap="rnd" w14:cmpd="sng" w14:algn="ctr">
                            <w14:solidFill>
                              <w14:srgbClr w14:val="00B0F0"/>
                            </w14:solidFill>
                            <w14:prstDash w14:val="solid"/>
                            <w14:bevel/>
                          </w14:textOutline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F83F9FD" wp14:editId="251A1C94">
                <wp:simplePos x="0" y="0"/>
                <wp:positionH relativeFrom="column">
                  <wp:posOffset>3990975</wp:posOffset>
                </wp:positionH>
                <wp:positionV relativeFrom="paragraph">
                  <wp:posOffset>563098</wp:posOffset>
                </wp:positionV>
                <wp:extent cx="395605" cy="439420"/>
                <wp:effectExtent l="0" t="0" r="0" b="0"/>
                <wp:wrapNone/>
                <wp:docPr id="6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605" cy="439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1BF2" w:rsidRPr="00881BF2" w:rsidRDefault="00881BF2" w:rsidP="00881BF2">
                            <w:pPr>
                              <w:rPr>
                                <w:rFonts w:ascii="Arial Narrow" w:hAnsi="Arial Narrow"/>
                                <w:color w:val="00B0F0"/>
                                <w:sz w:val="28"/>
                                <w14:textOutline w14:w="9525" w14:cap="rnd" w14:cmpd="sng" w14:algn="ctr">
                                  <w14:solidFill>
                                    <w14:srgbClr w14:val="00B0F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81BF2">
                              <w:rPr>
                                <w:rFonts w:ascii="Arial Narrow" w:hAnsi="Arial Narrow"/>
                                <w:color w:val="00B0F0"/>
                                <w:sz w:val="28"/>
                                <w14:textOutline w14:w="9525" w14:cap="rnd" w14:cmpd="sng" w14:algn="ctr">
                                  <w14:solidFill>
                                    <w14:srgbClr w14:val="00B0F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6" o:spid="_x0000_s1033" type="#_x0000_t202" style="position:absolute;margin-left:314.25pt;margin-top:44.35pt;width:31.15pt;height:34.6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" filled="f" stroked="f" strokeweight=".5pt">
                <v:textbox>
                  <w:txbxContent>
                    <w:p w:rsidR="00881BF2" w:rsidRPr="00881BF2" w:rsidRDefault="00881BF2" w:rsidP="00881BF2">
                      <w:pPr>
                        <w:rPr>
                          <w:rFonts w:ascii="Arial Narrow" w:hAnsi="Arial Narrow"/>
                          <w:color w:val="00B0F0"/>
                          <w:sz w:val="28"/>
                          <w14:textOutline w14:w="9525" w14:cap="rnd" w14:cmpd="sng" w14:algn="ctr">
                            <w14:solidFill>
                              <w14:srgbClr w14:val="00B0F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881BF2">
                        <w:rPr>
                          <w:rFonts w:ascii="Arial Narrow" w:hAnsi="Arial Narrow"/>
                          <w:color w:val="00B0F0"/>
                          <w:sz w:val="28"/>
                          <w14:textOutline w14:w="9525" w14:cap="rnd" w14:cmpd="sng" w14:algn="ctr">
                            <w14:solidFill>
                              <w14:srgbClr w14:val="00B0F0"/>
                            </w14:solidFill>
                            <w14:prstDash w14:val="solid"/>
                            <w14:bevel/>
                          </w14:textOutline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5C7200C" wp14:editId="732554BB">
                <wp:simplePos x="0" y="0"/>
                <wp:positionH relativeFrom="column">
                  <wp:posOffset>3381375</wp:posOffset>
                </wp:positionH>
                <wp:positionV relativeFrom="paragraph">
                  <wp:posOffset>1220372</wp:posOffset>
                </wp:positionV>
                <wp:extent cx="395605" cy="439420"/>
                <wp:effectExtent l="0" t="0" r="0" b="0"/>
                <wp:wrapNone/>
                <wp:docPr id="5" name="Pole tekstow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605" cy="439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1BF2" w:rsidRPr="00881BF2" w:rsidRDefault="00881BF2" w:rsidP="00881BF2">
                            <w:pPr>
                              <w:rPr>
                                <w:rFonts w:ascii="Arial Narrow" w:hAnsi="Arial Narrow"/>
                                <w:color w:val="00B0F0"/>
                                <w:sz w:val="28"/>
                                <w14:textOutline w14:w="9525" w14:cap="rnd" w14:cmpd="sng" w14:algn="ctr">
                                  <w14:solidFill>
                                    <w14:srgbClr w14:val="00B0F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81BF2">
                              <w:rPr>
                                <w:rFonts w:ascii="Arial Narrow" w:hAnsi="Arial Narrow"/>
                                <w:color w:val="00B0F0"/>
                                <w:sz w:val="28"/>
                                <w14:textOutline w14:w="9525" w14:cap="rnd" w14:cmpd="sng" w14:algn="ctr">
                                  <w14:solidFill>
                                    <w14:srgbClr w14:val="00B0F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5" o:spid="_x0000_s1034" type="#_x0000_t202" style="position:absolute;margin-left:266.25pt;margin-top:96.1pt;width:31.15pt;height:34.6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" filled="f" stroked="f" strokeweight=".5pt">
                <v:textbox>
                  <w:txbxContent>
                    <w:p w:rsidR="00881BF2" w:rsidRPr="00881BF2" w:rsidRDefault="00881BF2" w:rsidP="00881BF2">
                      <w:pPr>
                        <w:rPr>
                          <w:rFonts w:ascii="Arial Narrow" w:hAnsi="Arial Narrow"/>
                          <w:color w:val="00B0F0"/>
                          <w:sz w:val="28"/>
                          <w14:textOutline w14:w="9525" w14:cap="rnd" w14:cmpd="sng" w14:algn="ctr">
                            <w14:solidFill>
                              <w14:srgbClr w14:val="00B0F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881BF2">
                        <w:rPr>
                          <w:rFonts w:ascii="Arial Narrow" w:hAnsi="Arial Narrow"/>
                          <w:color w:val="00B0F0"/>
                          <w:sz w:val="28"/>
                          <w14:textOutline w14:w="9525" w14:cap="rnd" w14:cmpd="sng" w14:algn="ctr">
                            <w14:solidFill>
                              <w14:srgbClr w14:val="00B0F0"/>
                            </w14:solidFill>
                            <w14:prstDash w14:val="solid"/>
                            <w14:bevel/>
                          </w14:textOutline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8A61719" wp14:editId="76D0F27F">
                <wp:simplePos x="0" y="0"/>
                <wp:positionH relativeFrom="column">
                  <wp:posOffset>1639521</wp:posOffset>
                </wp:positionH>
                <wp:positionV relativeFrom="paragraph">
                  <wp:posOffset>1176655</wp:posOffset>
                </wp:positionV>
                <wp:extent cx="395605" cy="439420"/>
                <wp:effectExtent l="0" t="0" r="0" b="0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605" cy="439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1BF2" w:rsidRPr="00881BF2" w:rsidRDefault="00881BF2" w:rsidP="00881BF2">
                            <w:pPr>
                              <w:rPr>
                                <w:rFonts w:ascii="Arial Narrow" w:hAnsi="Arial Narrow"/>
                                <w:color w:val="00B0F0"/>
                                <w:sz w:val="28"/>
                                <w14:textOutline w14:w="9525" w14:cap="rnd" w14:cmpd="sng" w14:algn="ctr">
                                  <w14:solidFill>
                                    <w14:srgbClr w14:val="00B0F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81BF2">
                              <w:rPr>
                                <w:rFonts w:ascii="Arial Narrow" w:hAnsi="Arial Narrow"/>
                                <w:color w:val="00B0F0"/>
                                <w:sz w:val="28"/>
                                <w14:textOutline w14:w="9525" w14:cap="rnd" w14:cmpd="sng" w14:algn="ctr">
                                  <w14:solidFill>
                                    <w14:srgbClr w14:val="00B0F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4" o:spid="_x0000_s1035" type="#_x0000_t202" style="position:absolute;margin-left:129.1pt;margin-top:92.65pt;width:31.15pt;height:34.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" filled="f" stroked="f" strokeweight=".5pt">
                <v:textbox>
                  <w:txbxContent>
                    <w:p w:rsidR="00881BF2" w:rsidRPr="00881BF2" w:rsidRDefault="00881BF2" w:rsidP="00881BF2">
                      <w:pPr>
                        <w:rPr>
                          <w:rFonts w:ascii="Arial Narrow" w:hAnsi="Arial Narrow"/>
                          <w:color w:val="00B0F0"/>
                          <w:sz w:val="28"/>
                          <w14:textOutline w14:w="9525" w14:cap="rnd" w14:cmpd="sng" w14:algn="ctr">
                            <w14:solidFill>
                              <w14:srgbClr w14:val="00B0F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881BF2">
                        <w:rPr>
                          <w:rFonts w:ascii="Arial Narrow" w:hAnsi="Arial Narrow"/>
                          <w:color w:val="00B0F0"/>
                          <w:sz w:val="28"/>
                          <w14:textOutline w14:w="9525" w14:cap="rnd" w14:cmpd="sng" w14:algn="ctr">
                            <w14:solidFill>
                              <w14:srgbClr w14:val="00B0F0"/>
                            </w14:solidFill>
                            <w14:prstDash w14:val="solid"/>
                            <w14:bevel/>
                          </w14:textOutline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842AD07" wp14:editId="10F4C6E1">
                <wp:simplePos x="0" y="0"/>
                <wp:positionH relativeFrom="column">
                  <wp:posOffset>846455</wp:posOffset>
                </wp:positionH>
                <wp:positionV relativeFrom="paragraph">
                  <wp:posOffset>4973955</wp:posOffset>
                </wp:positionV>
                <wp:extent cx="4439920" cy="817245"/>
                <wp:effectExtent l="57150" t="19050" r="74930" b="97155"/>
                <wp:wrapNone/>
                <wp:docPr id="72" name="Pole tekstow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9920" cy="81724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3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115A7" w:rsidRPr="00B115A7" w:rsidRDefault="00B115A7" w:rsidP="00B115A7">
                            <w:pPr>
                              <w:jc w:val="center"/>
                              <w:rPr>
                                <w:sz w:val="9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9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V</w:t>
                            </w:r>
                            <w:r w:rsidRPr="00B115A7">
                              <w:rPr>
                                <w:sz w:val="9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= </w:t>
                            </w:r>
                            <w:r w:rsidR="00CF0997">
                              <w:rPr>
                                <w:sz w:val="9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abc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72" o:spid="_x0000_s1036" type="#_x0000_t202" style="position:absolute;margin-left:66.65pt;margin-top:391.65pt;width:349.6pt;height:64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" fillcolor="#413253 [1639]" strokecolor="#795d9b [3047]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115A7" w:rsidRPr="00B115A7" w:rsidRDefault="00B115A7" w:rsidP="00B115A7">
                      <w:pPr>
                        <w:jc w:val="center"/>
                        <w:rPr>
                          <w:sz w:val="9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9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V</w:t>
                      </w:r>
                      <w:r w:rsidRPr="00B115A7">
                        <w:rPr>
                          <w:sz w:val="9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= </w:t>
                      </w:r>
                      <w:r w:rsidR="00CF0997">
                        <w:rPr>
                          <w:sz w:val="9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abc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97E5758" wp14:editId="1EE987E3">
                <wp:simplePos x="0" y="0"/>
                <wp:positionH relativeFrom="column">
                  <wp:posOffset>846455</wp:posOffset>
                </wp:positionH>
                <wp:positionV relativeFrom="paragraph">
                  <wp:posOffset>2995930</wp:posOffset>
                </wp:positionV>
                <wp:extent cx="4439920" cy="817245"/>
                <wp:effectExtent l="57150" t="19050" r="74930" b="97155"/>
                <wp:wrapNone/>
                <wp:docPr id="76" name="Pole tekstow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9920" cy="81724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0997" w:rsidRPr="00CF0997" w:rsidRDefault="00CF0997" w:rsidP="00CF0997">
                            <w:pPr>
                              <w:jc w:val="center"/>
                              <w:rPr>
                                <w:sz w:val="72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F0997">
                              <w:rPr>
                                <w:sz w:val="72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P</w:t>
                            </w:r>
                            <w:r>
                              <w:rPr>
                                <w:sz w:val="72"/>
                                <w:vertAlign w:val="subscript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c</w:t>
                            </w:r>
                            <w:r w:rsidRPr="00CF0997">
                              <w:rPr>
                                <w:sz w:val="72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= 2(ac+</w:t>
                            </w:r>
                            <w:r>
                              <w:rPr>
                                <w:sz w:val="72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ab+</w:t>
                            </w:r>
                            <w:r w:rsidRPr="00CF0997">
                              <w:rPr>
                                <w:sz w:val="72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bc)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76" o:spid="_x0000_s1037" type="#_x0000_t202" style="position:absolute;margin-left:66.65pt;margin-top:235.9pt;width:349.6pt;height:64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" fillcolor="#652523 [1637]" strokecolor="#bc4542 [3045]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F0997" w:rsidRPr="00CF0997" w:rsidRDefault="00CF0997" w:rsidP="00CF0997">
                      <w:pPr>
                        <w:jc w:val="center"/>
                        <w:rPr>
                          <w:sz w:val="72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F0997">
                        <w:rPr>
                          <w:sz w:val="72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P</w:t>
                      </w:r>
                      <w:r>
                        <w:rPr>
                          <w:sz w:val="72"/>
                          <w:vertAlign w:val="subscript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c</w:t>
                      </w:r>
                      <w:r w:rsidRPr="00CF0997">
                        <w:rPr>
                          <w:sz w:val="72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= 2(ac+</w:t>
                      </w:r>
                      <w:r>
                        <w:rPr>
                          <w:sz w:val="72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ab+</w:t>
                      </w:r>
                      <w:r w:rsidRPr="00CF0997">
                        <w:rPr>
                          <w:sz w:val="72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bc)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00EDCCC" wp14:editId="55391C9B">
                <wp:simplePos x="0" y="0"/>
                <wp:positionH relativeFrom="column">
                  <wp:posOffset>846553</wp:posOffset>
                </wp:positionH>
                <wp:positionV relativeFrom="paragraph">
                  <wp:posOffset>3985895</wp:posOffset>
                </wp:positionV>
                <wp:extent cx="4439920" cy="817245"/>
                <wp:effectExtent l="57150" t="19050" r="74930" b="97155"/>
                <wp:wrapNone/>
                <wp:docPr id="77" name="Pole tekstow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9920" cy="81724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0997" w:rsidRPr="00CF0997" w:rsidRDefault="00CF0997" w:rsidP="00CF0997">
                            <w:pPr>
                              <w:jc w:val="center"/>
                              <w:rPr>
                                <w:rFonts w:ascii="Cambria Math" w:hAnsi="Cambria Math"/>
                                <w:sz w:val="72"/>
                                <w:oMath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72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d</w:t>
                            </w:r>
                            <w:r w:rsidRPr="00CF0997">
                              <w:rPr>
                                <w:sz w:val="72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=</w:t>
                            </w: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72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m:ctrlPr>
                                </m:radPr>
                                <m:deg/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72"/>
                                          <w14:textOutline w14:w="9525" w14:cap="rnd" w14:cmpd="sng" w14:algn="ctr">
                                            <w14:solidFill>
                                              <w14:srgbClr w14:val="000000"/>
                                            </w14:solidFill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72"/>
                                          <w14:textOutline w14:w="9525" w14:cap="rnd" w14:cmpd="sng" w14:algn="ctr">
                                            <w14:solidFill>
                                              <w14:srgbClr w14:val="000000"/>
                                            </w14:solidFill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  <m:t>a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72"/>
                                          <w14:textOutline w14:w="9525" w14:cap="rnd" w14:cmpd="sng" w14:algn="ctr">
                                            <w14:solidFill>
                                              <w14:srgbClr w14:val="000000"/>
                                            </w14:solidFill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  <m:t>2</m:t>
                                      </m:r>
                                    </m:sup>
                                  </m:sSup>
                                  <m:r>
                                    <w:rPr>
                                      <w:rFonts w:ascii="Cambria Math" w:hAnsi="Cambria Math"/>
                                      <w:sz w:val="72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m:t>+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72"/>
                                          <w14:textOutline w14:w="9525" w14:cap="rnd" w14:cmpd="sng" w14:algn="ctr">
                                            <w14:solidFill>
                                              <w14:srgbClr w14:val="000000"/>
                                            </w14:solidFill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72"/>
                                          <w14:textOutline w14:w="9525" w14:cap="rnd" w14:cmpd="sng" w14:algn="ctr">
                                            <w14:solidFill>
                                              <w14:srgbClr w14:val="000000"/>
                                            </w14:solidFill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  <m:t>b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72"/>
                                          <w14:textOutline w14:w="9525" w14:cap="rnd" w14:cmpd="sng" w14:algn="ctr">
                                            <w14:solidFill>
                                              <w14:srgbClr w14:val="000000"/>
                                            </w14:solidFill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  <m:t>2</m:t>
                                      </m:r>
                                    </m:sup>
                                  </m:sSup>
                                  <m:r>
                                    <w:rPr>
                                      <w:rFonts w:ascii="Cambria Math" w:hAnsi="Cambria Math"/>
                                      <w:sz w:val="72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m:t>+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72"/>
                                          <w14:textOutline w14:w="9525" w14:cap="rnd" w14:cmpd="sng" w14:algn="ctr">
                                            <w14:solidFill>
                                              <w14:srgbClr w14:val="000000"/>
                                            </w14:solidFill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72"/>
                                          <w14:textOutline w14:w="9525" w14:cap="rnd" w14:cmpd="sng" w14:algn="ctr">
                                            <w14:solidFill>
                                              <w14:srgbClr w14:val="000000"/>
                                            </w14:solidFill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  <m:t>c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72"/>
                                          <w14:textOutline w14:w="9525" w14:cap="rnd" w14:cmpd="sng" w14:algn="ctr">
                                            <w14:solidFill>
                                              <w14:srgbClr w14:val="000000"/>
                                            </w14:solidFill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  <m:t>2</m:t>
                                      </m:r>
                                    </m:sup>
                                  </m:sSup>
                                </m:e>
                              </m:rad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77" o:spid="_x0000_s1038" type="#_x0000_t202" style="position:absolute;margin-left:66.65pt;margin-top:313.85pt;width:349.6pt;height:64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" fillcolor="#506329 [1638]" strokecolor="#94b64e [3046]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F0997" w:rsidRPr="00CF0997" w:rsidRDefault="00CF0997" w:rsidP="00CF0997">
                      <w:pPr>
                        <w:jc w:val="center"/>
                        <w:rPr>
                          <w:rFonts w:ascii="Cambria Math" w:hAnsi="Cambria Math"/>
                          <w:sz w:val="72"/>
                          <w:oMath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72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d</w:t>
                      </w:r>
                      <w:r w:rsidRPr="00CF0997">
                        <w:rPr>
                          <w:sz w:val="72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=</w:t>
                      </w: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  <w:sz w:val="72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m:ctrlPr>
                          </m:radPr>
                          <m:deg/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72"/>
                                    <w14:textOutline w14:w="9525" w14:cap="rnd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72"/>
                                    <w14:textOutline w14:w="9525" w14:cap="rnd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m:t>a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72"/>
                                    <w14:textOutline w14:w="9525" w14:cap="rnd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72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m:t>+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72"/>
                                    <w14:textOutline w14:w="9525" w14:cap="rnd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72"/>
                                    <w14:textOutline w14:w="9525" w14:cap="rnd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m:t>b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72"/>
                                    <w14:textOutline w14:w="9525" w14:cap="rnd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72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m:t>+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72"/>
                                    <w14:textOutline w14:w="9525" w14:cap="rnd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72"/>
                                    <w14:textOutline w14:w="9525" w14:cap="rnd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m:t>c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72"/>
                                    <w14:textOutline w14:w="9525" w14:cap="rnd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m:t>2</m:t>
                                </m:r>
                              </m:sup>
                            </m:sSup>
                          </m:e>
                        </m:rad>
                      </m:oMath>
                    </w:p>
                  </w:txbxContent>
                </v:textbox>
              </v:shape>
            </w:pict>
          </mc:Fallback>
        </mc:AlternateContent>
      </w:r>
      <w:r w:rsidR="0017447E"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B0B3D61" wp14:editId="493E75E6">
                <wp:simplePos x="0" y="0"/>
                <wp:positionH relativeFrom="column">
                  <wp:posOffset>2562225</wp:posOffset>
                </wp:positionH>
                <wp:positionV relativeFrom="paragraph">
                  <wp:posOffset>1975485</wp:posOffset>
                </wp:positionV>
                <wp:extent cx="3401695" cy="817245"/>
                <wp:effectExtent l="57150" t="19050" r="84455" b="97155"/>
                <wp:wrapNone/>
                <wp:docPr id="75" name="Pole tekstow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1695" cy="81724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0997" w:rsidRPr="00CF0997" w:rsidRDefault="00CF0997" w:rsidP="00CF0997">
                            <w:pPr>
                              <w:jc w:val="center"/>
                              <w:rPr>
                                <w:sz w:val="72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F0997">
                              <w:rPr>
                                <w:sz w:val="72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P</w:t>
                            </w:r>
                            <w:r w:rsidRPr="00CF0997">
                              <w:rPr>
                                <w:sz w:val="72"/>
                                <w:vertAlign w:val="subscript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b</w:t>
                            </w:r>
                            <w:r w:rsidRPr="00CF0997">
                              <w:rPr>
                                <w:sz w:val="72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= 2(ac+bc)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75" o:spid="_x0000_s1039" type="#_x0000_t202" style="position:absolute;margin-left:201.75pt;margin-top:155.55pt;width:267.85pt;height:64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F0997" w:rsidRPr="00CF0997" w:rsidRDefault="00CF0997" w:rsidP="00CF0997">
                      <w:pPr>
                        <w:jc w:val="center"/>
                        <w:rPr>
                          <w:sz w:val="72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F0997">
                        <w:rPr>
                          <w:sz w:val="72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P</w:t>
                      </w:r>
                      <w:r w:rsidRPr="00CF0997">
                        <w:rPr>
                          <w:sz w:val="72"/>
                          <w:vertAlign w:val="subscript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b</w:t>
                      </w:r>
                      <w:r w:rsidRPr="00CF0997">
                        <w:rPr>
                          <w:sz w:val="72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= 2(ac+bc)</w:t>
                      </w:r>
                    </w:p>
                  </w:txbxContent>
                </v:textbox>
              </v:shape>
            </w:pict>
          </mc:Fallback>
        </mc:AlternateContent>
      </w:r>
      <w:r w:rsidR="00CF0997"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3DD337" wp14:editId="6ADCDCF0">
                <wp:simplePos x="0" y="0"/>
                <wp:positionH relativeFrom="column">
                  <wp:posOffset>-49530</wp:posOffset>
                </wp:positionH>
                <wp:positionV relativeFrom="paragraph">
                  <wp:posOffset>1981200</wp:posOffset>
                </wp:positionV>
                <wp:extent cx="2364740" cy="817245"/>
                <wp:effectExtent l="57150" t="19050" r="73660" b="97155"/>
                <wp:wrapNone/>
                <wp:docPr id="71" name="Pole tekstow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4740" cy="81724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115A7" w:rsidRPr="00B115A7" w:rsidRDefault="00B115A7" w:rsidP="00B115A7">
                            <w:pPr>
                              <w:jc w:val="center"/>
                              <w:rPr>
                                <w:sz w:val="9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115A7">
                              <w:rPr>
                                <w:sz w:val="9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P</w:t>
                            </w:r>
                            <w:r w:rsidR="00CF0997" w:rsidRPr="00CF0997">
                              <w:rPr>
                                <w:sz w:val="96"/>
                                <w:vertAlign w:val="subscript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p</w:t>
                            </w:r>
                            <w:r w:rsidRPr="00B115A7">
                              <w:rPr>
                                <w:sz w:val="9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= </w:t>
                            </w:r>
                            <w:r w:rsidR="00CF0997">
                              <w:rPr>
                                <w:sz w:val="9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a·b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71" o:spid="_x0000_s1040" type="#_x0000_t202" style="position:absolute;margin-left:-3.9pt;margin-top:156pt;width:186.2pt;height:64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115A7" w:rsidRPr="00B115A7" w:rsidRDefault="00B115A7" w:rsidP="00B115A7">
                      <w:pPr>
                        <w:jc w:val="center"/>
                        <w:rPr>
                          <w:sz w:val="9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B115A7">
                        <w:rPr>
                          <w:sz w:val="9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P</w:t>
                      </w:r>
                      <w:r w:rsidR="00CF0997" w:rsidRPr="00CF0997">
                        <w:rPr>
                          <w:sz w:val="96"/>
                          <w:vertAlign w:val="subscript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p</w:t>
                      </w:r>
                      <w:r w:rsidRPr="00B115A7">
                        <w:rPr>
                          <w:sz w:val="9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= </w:t>
                      </w:r>
                      <w:r w:rsidR="00CF0997">
                        <w:rPr>
                          <w:sz w:val="9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a·b</w:t>
                      </w:r>
                    </w:p>
                  </w:txbxContent>
                </v:textbox>
              </v:shape>
            </w:pict>
          </mc:Fallback>
        </mc:AlternateContent>
      </w:r>
      <w:r w:rsidR="00780310"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BCF89E" wp14:editId="489A8310">
                <wp:simplePos x="0" y="0"/>
                <wp:positionH relativeFrom="column">
                  <wp:posOffset>3799989</wp:posOffset>
                </wp:positionH>
                <wp:positionV relativeFrom="paragraph">
                  <wp:posOffset>858009</wp:posOffset>
                </wp:positionV>
                <wp:extent cx="395605" cy="439420"/>
                <wp:effectExtent l="0" t="0" r="0" b="0"/>
                <wp:wrapNone/>
                <wp:docPr id="69" name="Pole tekstow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605" cy="439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15A7" w:rsidRPr="00B115A7" w:rsidRDefault="004E09E8" w:rsidP="00B115A7">
                            <w:pPr>
                              <w:rPr>
                                <w:sz w:val="48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48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69" o:spid="_x0000_s1033" type="#_x0000_t202" style="position:absolute;margin-left:299.2pt;margin-top:67.55pt;width:31.15pt;height:34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" filled="f" stroked="f" strokeweight=".5pt">
                <v:textbox>
                  <w:txbxContent>
                    <w:p w:rsidR="00B115A7" w:rsidRPr="00B115A7" w:rsidRDefault="004E09E8" w:rsidP="00B115A7">
                      <w:pPr>
                        <w:rPr>
                          <w:sz w:val="48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48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780310"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DEB385" wp14:editId="6B99C842">
                <wp:simplePos x="0" y="0"/>
                <wp:positionH relativeFrom="column">
                  <wp:posOffset>2561590</wp:posOffset>
                </wp:positionH>
                <wp:positionV relativeFrom="paragraph">
                  <wp:posOffset>1253490</wp:posOffset>
                </wp:positionV>
                <wp:extent cx="395605" cy="439420"/>
                <wp:effectExtent l="0" t="0" r="0" b="0"/>
                <wp:wrapNone/>
                <wp:docPr id="70" name="Pole tekstow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605" cy="439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15A7" w:rsidRPr="00B115A7" w:rsidRDefault="00B115A7" w:rsidP="00B115A7">
                            <w:pPr>
                              <w:rPr>
                                <w:sz w:val="48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115A7">
                              <w:rPr>
                                <w:sz w:val="48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70" o:spid="_x0000_s1034" type="#_x0000_t202" style="position:absolute;margin-left:201.7pt;margin-top:98.7pt;width:31.15pt;height:34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" filled="f" stroked="f" strokeweight=".5pt">
                <v:textbox>
                  <w:txbxContent>
                    <w:p w:rsidR="00B115A7" w:rsidRPr="00B115A7" w:rsidRDefault="00B115A7" w:rsidP="00B115A7">
                      <w:pPr>
                        <w:rPr>
                          <w:sz w:val="48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B115A7">
                        <w:rPr>
                          <w:sz w:val="48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161BF" w:rsidRPr="007A6848" w:rsidSect="00A966BE">
      <w:headerReference w:type="default" r:id="rId8"/>
      <w:pgSz w:w="11907" w:h="16839" w:code="9"/>
      <w:pgMar w:top="993" w:right="1237" w:bottom="851" w:left="99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F4E" w:rsidRDefault="00C54F4E">
      <w:pPr>
        <w:spacing w:after="0" w:line="240" w:lineRule="auto"/>
      </w:pPr>
      <w:r>
        <w:separator/>
      </w:r>
    </w:p>
  </w:endnote>
  <w:endnote w:type="continuationSeparator" w:id="0">
    <w:p w:rsidR="00C54F4E" w:rsidRDefault="00C54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F4E" w:rsidRDefault="00C54F4E">
      <w:pPr>
        <w:spacing w:after="0" w:line="240" w:lineRule="auto"/>
      </w:pPr>
      <w:r>
        <w:separator/>
      </w:r>
    </w:p>
  </w:footnote>
  <w:footnote w:type="continuationSeparator" w:id="0">
    <w:p w:rsidR="00C54F4E" w:rsidRDefault="00C54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1BF" w:rsidRDefault="00610B38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6965315</wp:posOffset>
              </wp:positionH>
              <wp:positionV relativeFrom="page">
                <wp:posOffset>2345055</wp:posOffset>
              </wp:positionV>
              <wp:extent cx="409575" cy="6629400"/>
              <wp:effectExtent l="2540" t="1905" r="0" b="0"/>
              <wp:wrapNone/>
              <wp:docPr id="2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662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61BF" w:rsidRPr="002C4363" w:rsidRDefault="00007324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Prostopadłościan</w:t>
                          </w:r>
                          <w:r w:rsidR="00E161BF" w:rsidRPr="00450286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.</w:t>
                          </w:r>
                          <w:r w:rsidR="00E161BF" w:rsidRPr="00450286">
                            <w:rPr>
                              <w:color w:val="FFFFFF"/>
                            </w:rPr>
                            <w:t xml:space="preserve">  </w:t>
                          </w:r>
                          <w:r w:rsidR="00E161BF" w:rsidRPr="005E12F5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E161BF" w:rsidRPr="002C4363" w:rsidRDefault="00E161B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35" type="#_x0000_t202" style="position:absolute;margin-left:548.45pt;margin-top:184.65pt;width:32.25pt;height:522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E161BF" w:rsidRPr="002C4363" w:rsidRDefault="00007324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Prostopadłościan</w:t>
                    </w:r>
                    <w:r w:rsidR="00E161BF" w:rsidRPr="00450286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.</w:t>
                    </w:r>
                    <w:r w:rsidR="00E161BF" w:rsidRPr="00450286">
                      <w:rPr>
                        <w:color w:val="FFFFFF"/>
                      </w:rPr>
                      <w:t xml:space="preserve">  </w:t>
                    </w:r>
                    <w:r w:rsidR="00E161BF" w:rsidRPr="005E12F5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III etap edukacyjny</w:t>
                    </w:r>
                  </w:p>
                  <w:p w:rsidR="00E161BF" w:rsidRPr="002C4363" w:rsidRDefault="00E161B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2700" t="9525" r="11430" b="22860"/>
              <wp:wrapNone/>
              <wp:docPr id="1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5D417E"/>
                          </a:gs>
                          <a:gs pos="80000">
                            <a:srgbClr val="7B58A6"/>
                          </a:gs>
                          <a:gs pos="100000">
                            <a:srgbClr val="7B57A8"/>
                          </a:gs>
                        </a:gsLst>
                        <a:lin ang="16200000"/>
                      </a:gradFill>
                      <a:ln w="9525">
                        <a:solidFill>
                          <a:srgbClr val="795D9B"/>
                        </a:solidFill>
                        <a:miter lim="800000"/>
                        <a:headEnd/>
                        <a:tailEnd/>
                      </a:ln>
                      <a:effectLst>
                        <a:outerShdw dist="23000" dir="5400000" rotWithShape="0">
                          <a:srgbClr val="000000">
                            <a:alpha val="34999"/>
                          </a:srgbClr>
                        </a:outerShdw>
                      </a:effectLst>
                    </wps:spPr>
                    <wps:txbx>
                      <w:txbxContent>
                        <w:p w:rsidR="00E161BF" w:rsidRDefault="00E161BF"/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36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" fillcolor="#5d417e" strokecolor="#795d9b">
              <v:fill color2="#7b57a8" rotate="t" angle="180" colors="0 #5d417e;52429f #7b58a6;1 #7b57a8" focus="100%" type="gradient">
                <o:fill v:ext="view" type="gradientUnscaled"/>
              </v:fill>
              <v:shadow on="t" color="black" opacity="22936f" origin=",.5" offset="0,.63889mm"/>
              <v:path arrowok="t"/>
              <v:textbox>
                <w:txbxContent>
                  <w:p w:rsidR="00E161BF" w:rsidRDefault="00E161BF"/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0E9"/>
    <w:rsid w:val="00006703"/>
    <w:rsid w:val="00007324"/>
    <w:rsid w:val="00014630"/>
    <w:rsid w:val="00014BE1"/>
    <w:rsid w:val="000242FB"/>
    <w:rsid w:val="00024628"/>
    <w:rsid w:val="00026B64"/>
    <w:rsid w:val="000335B4"/>
    <w:rsid w:val="00034A5D"/>
    <w:rsid w:val="00057357"/>
    <w:rsid w:val="00060BB7"/>
    <w:rsid w:val="00060DF6"/>
    <w:rsid w:val="00061311"/>
    <w:rsid w:val="00065FE4"/>
    <w:rsid w:val="00071C70"/>
    <w:rsid w:val="00076A0C"/>
    <w:rsid w:val="00090ACE"/>
    <w:rsid w:val="000971A1"/>
    <w:rsid w:val="000A0867"/>
    <w:rsid w:val="000A2600"/>
    <w:rsid w:val="000C1691"/>
    <w:rsid w:val="000C3545"/>
    <w:rsid w:val="000D10B5"/>
    <w:rsid w:val="000D1D6A"/>
    <w:rsid w:val="000E4DE2"/>
    <w:rsid w:val="000E7550"/>
    <w:rsid w:val="001051BC"/>
    <w:rsid w:val="00106941"/>
    <w:rsid w:val="001160C8"/>
    <w:rsid w:val="00135A05"/>
    <w:rsid w:val="00135A7A"/>
    <w:rsid w:val="001400E4"/>
    <w:rsid w:val="00151D1C"/>
    <w:rsid w:val="00155D95"/>
    <w:rsid w:val="00162F6D"/>
    <w:rsid w:val="0017447E"/>
    <w:rsid w:val="001749F4"/>
    <w:rsid w:val="00185C0E"/>
    <w:rsid w:val="00190708"/>
    <w:rsid w:val="001914FB"/>
    <w:rsid w:val="00193CE8"/>
    <w:rsid w:val="001A18F1"/>
    <w:rsid w:val="001B3C03"/>
    <w:rsid w:val="001C21F0"/>
    <w:rsid w:val="001D70AB"/>
    <w:rsid w:val="001F0A36"/>
    <w:rsid w:val="00200894"/>
    <w:rsid w:val="002011E6"/>
    <w:rsid w:val="002152B5"/>
    <w:rsid w:val="00216359"/>
    <w:rsid w:val="00217706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4961"/>
    <w:rsid w:val="002E7CAF"/>
    <w:rsid w:val="003012F8"/>
    <w:rsid w:val="00306734"/>
    <w:rsid w:val="00313C00"/>
    <w:rsid w:val="00313C77"/>
    <w:rsid w:val="0031778D"/>
    <w:rsid w:val="00322D94"/>
    <w:rsid w:val="003245E6"/>
    <w:rsid w:val="00335D2A"/>
    <w:rsid w:val="003367CA"/>
    <w:rsid w:val="0034678F"/>
    <w:rsid w:val="0034721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580E"/>
    <w:rsid w:val="00386D66"/>
    <w:rsid w:val="00391A6E"/>
    <w:rsid w:val="003B51C4"/>
    <w:rsid w:val="003C2150"/>
    <w:rsid w:val="003C4F7E"/>
    <w:rsid w:val="003C50D3"/>
    <w:rsid w:val="003F08BD"/>
    <w:rsid w:val="003F6AB7"/>
    <w:rsid w:val="00432372"/>
    <w:rsid w:val="0043523E"/>
    <w:rsid w:val="00440514"/>
    <w:rsid w:val="00445235"/>
    <w:rsid w:val="00450286"/>
    <w:rsid w:val="00456B46"/>
    <w:rsid w:val="00483427"/>
    <w:rsid w:val="0048674D"/>
    <w:rsid w:val="00494865"/>
    <w:rsid w:val="00495CF1"/>
    <w:rsid w:val="004D3BBC"/>
    <w:rsid w:val="004E09E8"/>
    <w:rsid w:val="004E612C"/>
    <w:rsid w:val="004F52E4"/>
    <w:rsid w:val="00505B29"/>
    <w:rsid w:val="00522C56"/>
    <w:rsid w:val="00524E3C"/>
    <w:rsid w:val="00525657"/>
    <w:rsid w:val="00526002"/>
    <w:rsid w:val="00533D49"/>
    <w:rsid w:val="00541E77"/>
    <w:rsid w:val="00567D35"/>
    <w:rsid w:val="00570148"/>
    <w:rsid w:val="00571C36"/>
    <w:rsid w:val="00573FD3"/>
    <w:rsid w:val="00575CD5"/>
    <w:rsid w:val="00576739"/>
    <w:rsid w:val="00584F1F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C416C"/>
    <w:rsid w:val="005D1E81"/>
    <w:rsid w:val="005E12F5"/>
    <w:rsid w:val="005E1805"/>
    <w:rsid w:val="005E31C7"/>
    <w:rsid w:val="005E5D03"/>
    <w:rsid w:val="00602A02"/>
    <w:rsid w:val="006055F4"/>
    <w:rsid w:val="00610B38"/>
    <w:rsid w:val="00612CAF"/>
    <w:rsid w:val="006369DA"/>
    <w:rsid w:val="00637734"/>
    <w:rsid w:val="00645147"/>
    <w:rsid w:val="00656333"/>
    <w:rsid w:val="0066326B"/>
    <w:rsid w:val="006646CA"/>
    <w:rsid w:val="00670B64"/>
    <w:rsid w:val="00674085"/>
    <w:rsid w:val="00680FD1"/>
    <w:rsid w:val="006C3566"/>
    <w:rsid w:val="006D3270"/>
    <w:rsid w:val="006E58A2"/>
    <w:rsid w:val="006E6451"/>
    <w:rsid w:val="006F0410"/>
    <w:rsid w:val="006F45E2"/>
    <w:rsid w:val="006F542C"/>
    <w:rsid w:val="006F7F39"/>
    <w:rsid w:val="0070112E"/>
    <w:rsid w:val="0070506C"/>
    <w:rsid w:val="00710464"/>
    <w:rsid w:val="007137D8"/>
    <w:rsid w:val="00721099"/>
    <w:rsid w:val="0072290E"/>
    <w:rsid w:val="00723E7A"/>
    <w:rsid w:val="007404D3"/>
    <w:rsid w:val="00744622"/>
    <w:rsid w:val="007463D2"/>
    <w:rsid w:val="00753D17"/>
    <w:rsid w:val="00780310"/>
    <w:rsid w:val="00784236"/>
    <w:rsid w:val="00786B2F"/>
    <w:rsid w:val="007A1EF6"/>
    <w:rsid w:val="007A5143"/>
    <w:rsid w:val="007A6848"/>
    <w:rsid w:val="007B4978"/>
    <w:rsid w:val="007B551A"/>
    <w:rsid w:val="007D0166"/>
    <w:rsid w:val="007F6E27"/>
    <w:rsid w:val="007F7E19"/>
    <w:rsid w:val="00815B14"/>
    <w:rsid w:val="00822FD0"/>
    <w:rsid w:val="00843353"/>
    <w:rsid w:val="00850ED2"/>
    <w:rsid w:val="0086594A"/>
    <w:rsid w:val="0087262D"/>
    <w:rsid w:val="00875826"/>
    <w:rsid w:val="008814CE"/>
    <w:rsid w:val="00881BF2"/>
    <w:rsid w:val="00886633"/>
    <w:rsid w:val="008A2553"/>
    <w:rsid w:val="008A7D0B"/>
    <w:rsid w:val="008C3BDB"/>
    <w:rsid w:val="008D3515"/>
    <w:rsid w:val="008D4685"/>
    <w:rsid w:val="008E0E29"/>
    <w:rsid w:val="008E3144"/>
    <w:rsid w:val="008F2AF5"/>
    <w:rsid w:val="008F4C0F"/>
    <w:rsid w:val="008F7EA5"/>
    <w:rsid w:val="00911D3A"/>
    <w:rsid w:val="0092452D"/>
    <w:rsid w:val="00937563"/>
    <w:rsid w:val="00942478"/>
    <w:rsid w:val="009554A9"/>
    <w:rsid w:val="0095731E"/>
    <w:rsid w:val="00961005"/>
    <w:rsid w:val="00965137"/>
    <w:rsid w:val="00967242"/>
    <w:rsid w:val="00986499"/>
    <w:rsid w:val="00995842"/>
    <w:rsid w:val="009A011D"/>
    <w:rsid w:val="009A0611"/>
    <w:rsid w:val="009A3D98"/>
    <w:rsid w:val="009A55CF"/>
    <w:rsid w:val="009A605F"/>
    <w:rsid w:val="009B10EC"/>
    <w:rsid w:val="009B41E8"/>
    <w:rsid w:val="009B5179"/>
    <w:rsid w:val="009B5BE8"/>
    <w:rsid w:val="009C279F"/>
    <w:rsid w:val="009C2C3D"/>
    <w:rsid w:val="009C2EA2"/>
    <w:rsid w:val="009D1405"/>
    <w:rsid w:val="009D7510"/>
    <w:rsid w:val="009E4734"/>
    <w:rsid w:val="009F3172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966BE"/>
    <w:rsid w:val="00AB20C3"/>
    <w:rsid w:val="00AB5BDA"/>
    <w:rsid w:val="00AB728F"/>
    <w:rsid w:val="00AB791E"/>
    <w:rsid w:val="00AC5703"/>
    <w:rsid w:val="00AD0E2A"/>
    <w:rsid w:val="00AD213D"/>
    <w:rsid w:val="00B115A7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2AE1"/>
    <w:rsid w:val="00BE37E4"/>
    <w:rsid w:val="00BE75CE"/>
    <w:rsid w:val="00BF5EEC"/>
    <w:rsid w:val="00C123B1"/>
    <w:rsid w:val="00C34D7F"/>
    <w:rsid w:val="00C4260D"/>
    <w:rsid w:val="00C47867"/>
    <w:rsid w:val="00C54F4E"/>
    <w:rsid w:val="00C56F1F"/>
    <w:rsid w:val="00C62EB0"/>
    <w:rsid w:val="00C73231"/>
    <w:rsid w:val="00C73DB8"/>
    <w:rsid w:val="00C75285"/>
    <w:rsid w:val="00C86A10"/>
    <w:rsid w:val="00CA60E8"/>
    <w:rsid w:val="00CC4027"/>
    <w:rsid w:val="00CD4929"/>
    <w:rsid w:val="00CD6123"/>
    <w:rsid w:val="00CE5144"/>
    <w:rsid w:val="00CE577E"/>
    <w:rsid w:val="00CF0997"/>
    <w:rsid w:val="00D00048"/>
    <w:rsid w:val="00D10DA6"/>
    <w:rsid w:val="00D15D59"/>
    <w:rsid w:val="00D21E13"/>
    <w:rsid w:val="00D237C0"/>
    <w:rsid w:val="00D24FA6"/>
    <w:rsid w:val="00D31626"/>
    <w:rsid w:val="00D32477"/>
    <w:rsid w:val="00D3383F"/>
    <w:rsid w:val="00D36EC9"/>
    <w:rsid w:val="00D457B7"/>
    <w:rsid w:val="00D464CB"/>
    <w:rsid w:val="00D469F5"/>
    <w:rsid w:val="00D51992"/>
    <w:rsid w:val="00D61106"/>
    <w:rsid w:val="00D61385"/>
    <w:rsid w:val="00D623FB"/>
    <w:rsid w:val="00D62D67"/>
    <w:rsid w:val="00D6553D"/>
    <w:rsid w:val="00D75403"/>
    <w:rsid w:val="00D90B1D"/>
    <w:rsid w:val="00D91B3A"/>
    <w:rsid w:val="00DA1DCA"/>
    <w:rsid w:val="00DB718D"/>
    <w:rsid w:val="00DC28F1"/>
    <w:rsid w:val="00DC544E"/>
    <w:rsid w:val="00DD43C8"/>
    <w:rsid w:val="00DF0D08"/>
    <w:rsid w:val="00E04B0E"/>
    <w:rsid w:val="00E108FB"/>
    <w:rsid w:val="00E13D1C"/>
    <w:rsid w:val="00E13F30"/>
    <w:rsid w:val="00E161BF"/>
    <w:rsid w:val="00E17053"/>
    <w:rsid w:val="00E272AE"/>
    <w:rsid w:val="00E27A52"/>
    <w:rsid w:val="00E325C2"/>
    <w:rsid w:val="00E32EC0"/>
    <w:rsid w:val="00E337F2"/>
    <w:rsid w:val="00E456ED"/>
    <w:rsid w:val="00E4620A"/>
    <w:rsid w:val="00E46BF4"/>
    <w:rsid w:val="00E6075E"/>
    <w:rsid w:val="00E622C6"/>
    <w:rsid w:val="00E76032"/>
    <w:rsid w:val="00EC015C"/>
    <w:rsid w:val="00EC4C37"/>
    <w:rsid w:val="00EC6BF1"/>
    <w:rsid w:val="00ED65FA"/>
    <w:rsid w:val="00EE2B0C"/>
    <w:rsid w:val="00EF6334"/>
    <w:rsid w:val="00F05808"/>
    <w:rsid w:val="00F13A03"/>
    <w:rsid w:val="00F42F1F"/>
    <w:rsid w:val="00F45D0A"/>
    <w:rsid w:val="00F53D26"/>
    <w:rsid w:val="00F541B2"/>
    <w:rsid w:val="00F6262A"/>
    <w:rsid w:val="00F65363"/>
    <w:rsid w:val="00F65C84"/>
    <w:rsid w:val="00F91367"/>
    <w:rsid w:val="00F93220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570148"/>
    <w:rPr>
      <w:b/>
      <w:bCs/>
    </w:rPr>
  </w:style>
  <w:style w:type="character" w:styleId="Uwydatnienie">
    <w:name w:val="Emphasis"/>
    <w:basedOn w:val="Domylnaczcionkaakapitu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  <w:sz w:val="20"/>
      <w:szCs w:val="20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1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2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3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4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5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semiHidden/>
    <w:rsid w:val="00570148"/>
    <w:rPr>
      <w:color w:val="000000"/>
      <w:u w:val="single"/>
    </w:rPr>
  </w:style>
  <w:style w:type="character" w:styleId="Tytuksiki">
    <w:name w:val="Book Title"/>
    <w:basedOn w:val="Domylnaczcionkaakapitu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basedOn w:val="Domylnaczcionkaakapitu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basedOn w:val="Domylnaczcionkaakapitu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basedOn w:val="Domylnaczcionkaakapitu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basedOn w:val="Domylnaczcionkaakapitu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basedOn w:val="Domylnaczcionkaakapitu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  <w:sz w:val="20"/>
      <w:szCs w:val="2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570148"/>
    <w:rPr>
      <w:b/>
      <w:bCs/>
    </w:rPr>
  </w:style>
  <w:style w:type="character" w:styleId="Uwydatnienie">
    <w:name w:val="Emphasis"/>
    <w:basedOn w:val="Domylnaczcionkaakapitu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  <w:sz w:val="20"/>
      <w:szCs w:val="20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1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2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3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4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5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semiHidden/>
    <w:rsid w:val="00570148"/>
    <w:rPr>
      <w:color w:val="000000"/>
      <w:u w:val="single"/>
    </w:rPr>
  </w:style>
  <w:style w:type="character" w:styleId="Tytuksiki">
    <w:name w:val="Book Title"/>
    <w:basedOn w:val="Domylnaczcionkaakapitu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basedOn w:val="Domylnaczcionkaakapitu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basedOn w:val="Domylnaczcionkaakapitu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basedOn w:val="Domylnaczcionkaakapitu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basedOn w:val="Domylnaczcionkaakapitu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basedOn w:val="Domylnaczcionkaakapitu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  <w:sz w:val="20"/>
      <w:szCs w:val="2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756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563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UDT</Company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Graniastosłup</dc:subject>
  <dc:creator>Ania</dc:creator>
  <cp:keywords>Odcinki, przekątna ściany, przekątna graniastosłupa</cp:keywords>
  <cp:lastModifiedBy>Ania</cp:lastModifiedBy>
  <cp:revision>6</cp:revision>
  <cp:lastPrinted>2013-08-25T17:08:00Z</cp:lastPrinted>
  <dcterms:created xsi:type="dcterms:W3CDTF">2013-08-25T16:49:00Z</dcterms:created>
  <dcterms:modified xsi:type="dcterms:W3CDTF">2013-08-27T11:34:00Z</dcterms:modified>
</cp:coreProperties>
</file>